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317" w:rsidRPr="007B7B9E" w:rsidRDefault="003105C4" w:rsidP="00280C8D">
      <w:pPr>
        <w:pStyle w:val="Tytu"/>
        <w:tabs>
          <w:tab w:val="left" w:pos="851"/>
        </w:tabs>
        <w:spacing w:line="480" w:lineRule="auto"/>
        <w:jc w:val="center"/>
        <w:rPr>
          <w:rFonts w:cs="Times New Roman"/>
          <w:b/>
          <w:bCs/>
          <w:color w:val="C00000"/>
          <w:sz w:val="36"/>
          <w:szCs w:val="36"/>
        </w:rPr>
      </w:pPr>
      <w:r>
        <w:rPr>
          <w:b/>
          <w:bCs/>
          <w:color w:val="C00000"/>
          <w:sz w:val="44"/>
          <w:szCs w:val="36"/>
        </w:rPr>
        <w:t xml:space="preserve">Połącz </w:t>
      </w:r>
      <w:r w:rsidR="0029581D" w:rsidRPr="007B7B9E">
        <w:rPr>
          <w:b/>
          <w:bCs/>
          <w:color w:val="C00000"/>
          <w:sz w:val="44"/>
          <w:szCs w:val="36"/>
        </w:rPr>
        <w:t>graniastosłup</w:t>
      </w:r>
      <w:r>
        <w:rPr>
          <w:b/>
          <w:bCs/>
          <w:color w:val="C00000"/>
          <w:sz w:val="44"/>
          <w:szCs w:val="36"/>
        </w:rPr>
        <w:t>y z ich cechami</w:t>
      </w:r>
    </w:p>
    <w:p w:rsidR="00941317" w:rsidRPr="0029581D" w:rsidRDefault="009A3572" w:rsidP="0029581D">
      <w:pPr>
        <w:ind w:left="1866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Group 61" o:spid="_x0000_s1152" style="position:absolute;left:0;text-align:left;margin-left:-6.4pt;margin-top:12.75pt;width:195.25pt;height:77.85pt;z-index:251704320;mso-width-relative:margin;mso-height-relative:margin" coordsize="4070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">
            <v:line id="Line 62" o:spid="_x0000_s1153" style="position:absolute;visibility:visible;mso-wrap-style:square" from="3520,0" to="4070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w468UAAADbAAAADwAAAGRycy9kb3ducmV2LnhtbESPQWvCQBSE70L/w/IKvYhuTEFqdJUi&#10;bSnopamgx2f2mYRm34bsxkR/vSsIPQ4z8w2zWPWmEmdqXGlZwWQcgSDOrC45V7D7/Ry9gXAeWWNl&#10;mRRcyMFq+TRYYKJtxz90Tn0uAoRdggoK7+tESpcVZNCNbU0cvJNtDPogm1zqBrsAN5WMo2gqDZYc&#10;FgqsaV1Q9pe2RsGw3ey3x6+0u8bH9qD3+GFnFCn18ty/z0F46v1/+NH+1gpeY7h/CT9AL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dw468UAAADbAAAADwAAAAAAAAAA&#10;AAAAAAChAgAAZHJzL2Rvd25yZXYueG1sUEsFBgAAAAAEAAQA+QAAAJMDAAAAAA==&#10;" strokecolor="#00b050" strokeweight="1.5pt"/>
            <v:group id="Group 63" o:spid="_x0000_s1154" style="position:absolute;width:4070;height:1620" coordsize="4070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<v:line id="Line 64" o:spid="_x0000_s1155" style="position:absolute;visibility:visible;mso-wrap-style:square" from="2420,0" to="352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XkFBMUAAADbAAAADwAAAGRycy9kb3ducmV2LnhtbESPQWvCQBSE74X+h+UVvIhutCJtdJUi&#10;KkK9mAr2+Mw+k9Ds25DdmNRf3xWEHoeZ+YaZLztTiivVrrCsYDSMQBCnVhecKTh+bQZvIJxH1lha&#10;JgW/5GC5eH6aY6xtywe6Jj4TAcIuRgW591UspUtzMuiGtiIO3sXWBn2QdSZ1jW2Am1KOo2gqDRYc&#10;FnKsaJVT+pM0RkG/+Tztz9ukvY3Pzbc+4dq+U6RU76X7mIHw1Pn/8KO90wpeJ3D/En6AX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XkFBMUAAADbAAAADwAAAAAAAAAA&#10;AAAAAAChAgAAZHJzL2Rvd25yZXYueG1sUEsFBgAAAAAEAAQA+QAAAJMDAAAAAA==&#10;" strokecolor="#00b050" strokeweight="1.5pt"/>
              <v:group id="Group 65" o:spid="_x0000_s1156" style="position:absolute;width:4070;height:1620" coordsize="4070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<v:line id="Line 66" o:spid="_x0000_s1157" style="position:absolute;flip:y;visibility:visible;mso-wrap-style:square" from="2200,1080" to="4070,1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zercQAAADbAAAADwAAAGRycy9kb3ducmV2LnhtbESPQWvCQBSE74L/YXlCb3VTC6nEbETE&#10;Qj2U1ljo9Zl9JqnZt2F3q/Hfu4WCx2FmvmHy5WA6cSbnW8sKnqYJCOLK6pZrBV/718c5CB+QNXaW&#10;ScGVPCyL8SjHTNsL7+hchlpECPsMFTQh9JmUvmrIoJ/anjh6R+sMhihdLbXDS4SbTs6SJJUGW44L&#10;Dfa0bqg6lb9GwTfRz3BYp5vTdlW/84c+bN3ni1IPk2G1ABFoCPfwf/tNK3hO4e9L/AGy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rN6txAAAANsAAAAPAAAAAAAAAAAA&#10;AAAAAKECAABkcnMvZG93bnJldi54bWxQSwUGAAAAAAQABAD5AAAAkgMAAAAA&#10;" strokecolor="#00b050" strokeweight="1.5pt"/>
                <v:group id="Group 67" o:spid="_x0000_s1158" style="position:absolute;width:4070;height:1620" coordsize="4070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line id="Line 68" o:spid="_x0000_s1159" style="position:absolute;flip:y;visibility:visible;mso-wrap-style:square" from="550,0" to="2420,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/vRMEAAADbAAAADwAAAGRycy9kb3ducmV2LnhtbERPz2vCMBS+C/4P4Q12s+kc6KhGkaIw&#10;D2OuG3h9bd7ars1LSTLt/vvlIHj8+H6vt6PpxYWcby0reEpSEMSV1S3XCr4+D7MXED4ga+wtk4I/&#10;8rDdTCdrzLS98gddilCLGMI+QwVNCEMmpa8aMugTOxBH7ts6gyFCV0vt8BrDTS/nabqQBluODQ0O&#10;lDdUdcWvUXAm+hnLfLHvjrv6jd91eXSnpVKPD+NuBSLQGO7im/tVK3iOY+OX+APk5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6f+9EwQAAANsAAAAPAAAAAAAAAAAAAAAA&#10;AKECAABkcnMvZG93bnJldi54bWxQSwUGAAAAAAQABAD5AAAAjwMAAAAA&#10;" strokecolor="#00b050" strokeweight="1.5pt"/>
                  <v:line id="Line 69" o:spid="_x0000_s1160" style="position:absolute;flip:y;visibility:visible;mso-wrap-style:square" from="1650,0" to="3520,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NK38QAAADbAAAADwAAAGRycy9kb3ducmV2LnhtbESPQWvCQBSE70L/w/KE3urGFrTGbERE&#10;oR6KbSp4fWZfk9Ts27C71fTfu0LB4zAz3zDZojetOJPzjWUF41ECgri0uuFKwf5r8/QKwgdkja1l&#10;UvBHHhb5wyDDVNsLf9K5CJWIEPYpKqhD6FIpfVmTQT+yHXH0vq0zGKJ0ldQOLxFuWvmcJBNpsOG4&#10;UGNHq5rKU/FrFByIfvrjarI+bZfVO+/0ces+pko9DvvlHESgPtzD/+03reBlBrcv8QfI/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M0rfxAAAANsAAAAPAAAAAAAAAAAA&#10;AAAAAKECAABkcnMvZG93bnJldi54bWxQSwUGAAAAAAQABAD5AAAAkgMAAAAA&#10;" strokecolor="#00b050" strokeweight="1.5pt"/>
                  <v:line id="Line 70" o:spid="_x0000_s1161" style="position:absolute;flip:y;visibility:visible;mso-wrap-style:square" from="0,1080" to="1870,1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1gmcIAAADbAAAADwAAAGRycy9kb3ducmV2LnhtbESPTWvCQBCG74L/YRmhN90oRUp0FQkE&#10;qtCDxou3ITv5wOxszG41/fedQ6HH4Z33mXm2+9F16klDaD0bWC4SUMSlty3XBq5FPv8AFSKyxc4z&#10;GfihAPvddLLF1PoXn+l5ibUSCIcUDTQx9qnWoWzIYVj4nliyyg8Oo4xDre2AL4G7Tq+SZK0dtiwX&#10;Guwpa6i8X76dUOzX49blWBzzrMSqcKtTlTlj3mbjYQMq0hj/l//an9bAu3wvLuIBevc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M1gmcIAAADbAAAADwAAAAAAAAAAAAAA&#10;AAChAgAAZHJzL2Rvd25yZXYueG1sUEsFBgAAAAAEAAQA+QAAAJADAAAAAA==&#10;" strokecolor="#00b050" strokeweight="1.5pt">
                    <v:stroke dashstyle="dash"/>
                  </v:line>
                  <v:shape id="AutoShape 71" o:spid="_x0000_s1162" style="position:absolute;top:540;width:2200;height:108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u0FcUA&#10;AADbAAAADwAAAGRycy9kb3ducmV2LnhtbESPT2vCQBTE7wW/w/IEb3UTtSLRVUT800stpi16fGSf&#10;STD7NmRXTb99tyB4HGbmN8xs0ZpK3KhxpWUFcT8CQZxZXXKu4Ptr8zoB4TyyxsoyKfglB4t552WG&#10;ibZ3PtAt9bkIEHYJKii8rxMpXVaQQde3NXHwzrYx6INscqkbvAe4qeQgisbSYMlhocCaVgVll/Rq&#10;FKRv8eS4/vDjn+3whKf95XN3WJ2V6nXb5RSEp9Y/w4/2u1YwiuH/S/gB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O7QVxQAAANsAAAAPAAAAAAAAAAAAAAAAAJgCAABkcnMv&#10;ZG93bnJldi54bWxQSwUGAAAAAAQABAD1AAAAigMAAAAA&#10;" adj="-11796480,,5400" path="m,l5400,21600r10800,l21600,,,xe" filled="f" strokecolor="#00b050" strokeweight="1.5pt">
                    <v:stroke joinstyle="miter"/>
                    <v:formulas/>
                    <v:path o:connecttype="custom" o:connectlocs="1925,540;1100,1080;275,540;1100,0" o:connectangles="0,0,0,0" textboxrect="4497,4500,17103,17100"/>
                    <v:textbox>
                      <w:txbxContent>
                        <w:p w:rsidR="0025253E" w:rsidRDefault="0025253E" w:rsidP="0025253E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AutoShape 72" o:spid="_x0000_s1163" style="position:absolute;left:1870;width:2200;height:108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W82sMA&#10;AADbAAAADwAAAGRycy9kb3ducmV2LnhtbESPQWsCMRSE74X+h/AKvdWsokW2RpGC0EOLdhXPj80z&#10;m7p5WZJ03f77RhA8DjPzDbNYDa4VPYVoPSsYjwoQxLXXlo2Cw37zMgcRE7LG1jMp+KMIq+XjwwJL&#10;7S/8TX2VjMgQjiUqaFLqSilj3ZDDOPIdcfZOPjhMWQYjdcBLhrtWToriVTq0nBca7Oi9ofpc/ToF&#10;aKdGbvufT1vNv6rTLoyPM7NR6vlpWL+BSDSke/jW/tAKphO4fsk/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W82sMAAADbAAAADwAAAAAAAAAAAAAAAACYAgAAZHJzL2Rv&#10;d25yZXYueG1sUEsFBgAAAAAEAAQA9QAAAIgDAAAAAA==&#10;" adj="-11796480,,5400" path="m,l5400,21600r10800,l21600,,,xe" filled="f" strokecolor="#00b050" strokeweight="1pt">
                    <v:stroke dashstyle="dash" joinstyle="miter"/>
                    <v:formulas/>
                    <v:path o:connecttype="custom" o:connectlocs="1925,540;1100,1080;275,540;1100,0" o:connectangles="0,0,0,0" textboxrect="4497,4500,17103,17100"/>
                    <v:textbox>
                      <w:txbxContent>
                        <w:p w:rsidR="0025253E" w:rsidRDefault="0025253E" w:rsidP="0025253E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</v:group>
        </w:pict>
      </w:r>
    </w:p>
    <w:p w:rsidR="00AC79E1" w:rsidRPr="00A966BE" w:rsidRDefault="009A3572" w:rsidP="00AC79E1">
      <w:bookmarkStart w:id="0" w:name="_GoBack"/>
      <w:bookmarkEnd w:id="0"/>
      <w:r>
        <w:rPr>
          <w:noProof/>
          <w:lang w:eastAsia="pl-PL"/>
        </w:rPr>
        <w:pict>
          <v:group id="Group 73" o:spid="_x0000_s1142" style="position:absolute;margin-left:122.65pt;margin-top:80.6pt;width:106.4pt;height:155.85pt;z-index:251703296" coordsize="1361,1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4" o:spid="_x0000_s1143" type="#_x0000_t32" style="position:absolute;left:816;top:318;width:0;height:16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Ae08YAAADbAAAADwAAAGRycy9kb3ducmV2LnhtbESPQWvCQBCF7wX/wzKCt7qJhVKiqwRF&#10;EXtptVC8DdlpEpqdDdltEv31nUOhtxnem/e+WW1G16ieulB7NpDOE1DEhbc1lwY+LvvHF1AhIlts&#10;PJOBGwXYrCcPK8ysH/id+nMslYRwyNBAFWObaR2KihyGuW+JRfvyncMoa1dq2+Eg4a7RiyR51g5r&#10;loYKW9pWVHyff5yB4+6VDvF6ut+b9PL0tssXt/rzYMxsOuZLUJHG+G/+uz5awRd6+UUG0O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EwHtPGAAAA2wAAAA8AAAAAAAAA&#10;AAAAAAAAoQIAAGRycy9kb3ducmV2LnhtbFBLBQYAAAAABAAEAPkAAACUAwAAAAA=&#10;" strokecolor="#7030a0" strokeweight="1.5pt">
              <v:shadow color="#eeece1 [3214]"/>
            </v:shape>
            <v:shape id="AutoShape 75" o:spid="_x0000_s1144" type="#_x0000_t32" style="position:absolute;width:0;height:16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y7SMAAAADbAAAADwAAAGRycy9kb3ducmV2LnhtbERPTYvCMBC9L/gfwgje1rQKslSjiKKI&#10;XlwVxNvQjG2xmZQmavXXG0HwNo/3OaNJY0pxo9oVlhXE3QgEcWp1wZmCw37x+wfCeWSNpWVS8CAH&#10;k3HrZ4SJtnf+p9vOZyKEsEtQQe59lUjp0pwMuq6tiAN3trVBH2CdSV3jPYSbUvaiaCANFhwacqxo&#10;llN62V2NgtV8Q0t/Wj+fZbzvb+fT3qM4LpXqtJvpEISnxn/FH/dKh/kxvH8JB8jx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58u0jAAAAA2wAAAA8AAAAAAAAAAAAAAAAA&#10;oQIAAGRycy9kb3ducmV2LnhtbFBLBQYAAAAABAAEAPkAAACOAwAAAAA=&#10;" strokecolor="#7030a0" strokeweight="1.5pt">
              <v:shadow color="#eeece1 [3214]"/>
            </v:shape>
            <v:shape id="AutoShape 76" o:spid="_x0000_s1145" type="#_x0000_t32" style="position:absolute;left:1361;width:0;height:16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4lP8MAAADbAAAADwAAAGRycy9kb3ducmV2LnhtbERPS2uDQBC+B/Iflin0lqyxUILNKqES&#10;kfbSPCD0NrhTlbqz4m6Nya/vFgq5zcf3nE02mU6MNLjWsoLVMgJBXFndcq3gdNwt1iCcR9bYWSYF&#10;V3KQpfPZBhNtL7yn8eBrEULYJaig8b5PpHRVQwbd0vbEgfuyg0Ef4FBLPeAlhJtOxlH0LA22HBoa&#10;7Om1oer78GMUlPk7Ff7z7XbrVsenj3wbX9tzodTjw7R9AeFp8nfxv7vUYX4Mf7+EA2T6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6uJT/DAAAA2wAAAA8AAAAAAAAAAAAA&#10;AAAAoQIAAGRycy9kb3ducmV2LnhtbFBLBQYAAAAABAAEAPkAAACRAwAAAAA=&#10;" strokecolor="#7030a0" strokeweight="1.5pt">
              <v:shadow color="#eeece1 [3214]"/>
            </v:shape>
            <v:line id="Line 77" o:spid="_x0000_s1146" style="position:absolute;visibility:visible;mso-wrap-style:square;v-text-anchor:top" from="0,1" to="816,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ESJcIA&#10;AADbAAAADwAAAGRycy9kb3ducmV2LnhtbERPTWvCQBC9F/wPywi9FN21hSKpq4ig5BKhKkpvQ3ZM&#10;gtnZkF2T+O/dQqG3ebzPWawGW4uOWl851jCbKhDEuTMVFxpOx+1kDsIHZIO1Y9LwIA+r5ehlgYlx&#10;PX9TdwiFiCHsE9RQhtAkUvq8JIt+6hriyF1dazFE2BbStNjHcFvLd6U+pcWKY0OJDW1Kym+Hu9Ww&#10;Ty9e7c7qZ3bM6FFnu9v97aK0fh0P6y8QgYbwL/5zpybO/4DfX+IB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oRIlwgAAANsAAAAPAAAAAAAAAAAAAAAAAJgCAABkcnMvZG93&#10;bnJldi54bWxQSwUGAAAAAAQABAD1AAAAhwMAAAAA&#10;" strokecolor="#7030a0" strokeweight="1.5pt">
              <v:shadow color="#eeece1 [3214]"/>
            </v:line>
            <v:line id="Line 78" o:spid="_x0000_s1147" style="position:absolute;visibility:visible;mso-wrap-style:square;v-text-anchor:top" from="0,1" to="136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iKUcIA&#10;AADbAAAADwAAAGRycy9kb3ducmV2LnhtbERPTWvCQBC9F/wPywi9FN21lCKpq4ig5BKhKkpvQ3ZM&#10;gtnZkF2T+O/dQqG3ebzPWawGW4uOWl851jCbKhDEuTMVFxpOx+1kDsIHZIO1Y9LwIA+r5ehlgYlx&#10;PX9TdwiFiCHsE9RQhtAkUvq8JIt+6hriyF1dazFE2BbStNjHcFvLd6U+pcWKY0OJDW1Kym+Hu9Ww&#10;Ty9e7c7qZ3bM6FFnu9v97aK0fh0P6y8QgYbwL/5zpybO/4DfX+IB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SIpRwgAAANsAAAAPAAAAAAAAAAAAAAAAAJgCAABkcnMvZG93&#10;bnJldi54bWxQSwUGAAAAAAQABAD1AAAAhwMAAAAA&#10;" strokecolor="#7030a0" strokeweight="1.5pt">
              <v:shadow color="#eeece1 [3214]"/>
            </v:line>
            <v:line id="Line 79" o:spid="_x0000_s1148" style="position:absolute;flip:y;visibility:visible;mso-wrap-style:square;v-text-anchor:top" from="816,0" to="1361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EjqMIA&#10;AADbAAAADwAAAGRycy9kb3ducmV2LnhtbERPS2sCMRC+F/wPYQq9FE1sVepqFCkteBLqo+dhM+5u&#10;3UzWJKvrv28KQm/z8T1nvuxsLS7kQ+VYw3CgQBDnzlRcaNjvPvtvIEJENlg7Jg03CrBc9B7mmBl3&#10;5S+6bGMhUgiHDDWUMTaZlCEvyWIYuIY4cUfnLcYEfSGNx2sKt7V8UWoiLVacGkps6L2k/LRtrQb8&#10;PvvNj20/jq+jVp7UdFOpw7PWT4/dagYiUhf/xXf32qT5Y/j7JR0gF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8SOowgAAANsAAAAPAAAAAAAAAAAAAAAAAJgCAABkcnMvZG93&#10;bnJldi54bWxQSwUGAAAAAAQABAD1AAAAhwMAAAAA&#10;" strokecolor="#7030a0" strokeweight="1.5pt">
              <v:shadow color="#eeece1 [3214]"/>
            </v:line>
            <v:line id="Line 80" o:spid="_x0000_s1149" style="position:absolute;visibility:visible;mso-wrap-style:square;v-text-anchor:top" from="0,1634" to="1361,16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o0fMEA&#10;AADbAAAADwAAAGRycy9kb3ducmV2LnhtbERPTWsCMRC9C/0PYQq9SM2qsNqtUUQoeHXVg7chmW62&#10;3UyWTXS3/74RBG/zeJ+z2gyuETfqQu1ZwXSSgSDW3tRcKTgdv96XIEJENth4JgV/FGCzfhmtsDC+&#10;5wPdyliJFMKhQAU2xraQMmhLDsPEt8SJ+/adw5hgV0nTYZ/CXSNnWZZLhzWnBost7Szp3/LqFJwv&#10;djlezPKPflq608+80Vu710q9vQ7bTxCRhvgUP9x7k+bncP8lHS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aNHzBAAAA2wAAAA8AAAAAAAAAAAAAAAAAmAIAAGRycy9kb3du&#10;cmV2LnhtbFBLBQYAAAAABAAEAPUAAACGAwAAAAA=&#10;" strokecolor="#7030a0" strokeweight="1.5pt">
              <v:stroke dashstyle="dash"/>
              <v:shadow color="#eeece1 [3214]"/>
            </v:line>
            <v:line id="Line 81" o:spid="_x0000_s1150" style="position:absolute;flip:y;visibility:visible;mso-wrap-style:square;v-text-anchor:top" from="816,1634" to="1361,1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8YRMIA&#10;AADbAAAADwAAAGRycy9kb3ducmV2LnhtbERPS2sCMRC+F/wPYQq9FE1sRetqFCkteBLqo+dhM+5u&#10;3UzWJKvrv28KQm/z8T1nvuxsLS7kQ+VYw3CgQBDnzlRcaNjvPvtvIEJENlg7Jg03CrBc9B7mmBl3&#10;5S+6bGMhUgiHDDWUMTaZlCEvyWIYuIY4cUfnLcYEfSGNx2sKt7V8UWosLVacGkps6L2k/LRtrQb8&#10;PvvNj20/jq+jVp7UdFOpw7PWT4/dagYiUhf/xXf32qT5E/j7JR0gF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bxhEwgAAANsAAAAPAAAAAAAAAAAAAAAAAJgCAABkcnMvZG93&#10;bnJldi54bWxQSwUGAAAAAAQABAD1AAAAhwMAAAAA&#10;" strokecolor="#7030a0" strokeweight="1.5pt">
              <v:shadow color="#eeece1 [3214]"/>
            </v:line>
            <v:line id="Line 82" o:spid="_x0000_s1151" style="position:absolute;visibility:visible;mso-wrap-style:square;v-text-anchor:top" from="0,1634" to="816,1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AVMQA&#10;AADbAAAADwAAAGRycy9kb3ducmV2LnhtbESPQYvCMBCF7wv+hzCCl0UTPSxLNYoIihcFdVnxNjRj&#10;W2wmpYla/71zWNjbDO/Ne9/MFp2v1YPaWAW2MB4ZUMR5cBUXFn5O6+E3qJiQHdaBycKLIizmvY8Z&#10;Zi48+UCPYyqUhHDM0EKZUpNpHfOSPMZRaIhFu4bWY5K1LbRr8SnhvtYTY760x4qlocSGViXlt+Pd&#10;W9hvz9Fsfs1lfNrRq95tbvfPs7F20O+WU1CJuvRv/rveOsEXWPlFBtDz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FgFTEAAAA2wAAAA8AAAAAAAAAAAAAAAAAmAIAAGRycy9k&#10;b3ducmV2LnhtbFBLBQYAAAAABAAEAPUAAACJAwAAAAA=&#10;" strokecolor="#7030a0" strokeweight="1.5pt">
              <v:shadow color="#eeece1 [3214]"/>
            </v:line>
          </v:group>
        </w:pict>
      </w:r>
      <w:r>
        <w:rPr>
          <w:noProof/>
          <w:lang w:eastAsia="pl-PL"/>
        </w:rPr>
        <w:pict>
          <v:roundrect id="_x0000_s1138" style="position:absolute;margin-left:307pt;margin-top:213.95pt;width:157.85pt;height:84.15pt;z-index:251699200" arcsize="10923f" fillcolor="white [3201]" strokecolor="#c0504d [3205]" strokeweight="1pt">
            <v:stroke dashstyle="dash"/>
            <v:shadow color="#868686"/>
            <v:textbox>
              <w:txbxContent>
                <w:p w:rsidR="00280C8D" w:rsidRPr="003105C4" w:rsidRDefault="00280C8D" w:rsidP="00280C8D">
                  <w:pPr>
                    <w:spacing w:before="240" w:line="276" w:lineRule="auto"/>
                    <w:jc w:val="center"/>
                    <w:rPr>
                      <w:sz w:val="28"/>
                    </w:rPr>
                  </w:pPr>
                  <w:r w:rsidRPr="003105C4">
                    <w:rPr>
                      <w:sz w:val="32"/>
                    </w:rPr>
                    <w:t>Graniastosłup</w:t>
                  </w:r>
                  <w:r w:rsidRPr="003105C4">
                    <w:rPr>
                      <w:sz w:val="28"/>
                    </w:rPr>
                    <w:t xml:space="preserve"> </w:t>
                  </w:r>
                  <w:r w:rsidR="0025253E">
                    <w:rPr>
                      <w:sz w:val="36"/>
                    </w:rPr>
                    <w:t>prawidłowy</w:t>
                  </w:r>
                </w:p>
              </w:txbxContent>
            </v:textbox>
          </v:roundrect>
        </w:pict>
      </w:r>
      <w:r>
        <w:rPr>
          <w:noProof/>
          <w:lang w:eastAsia="pl-PL"/>
        </w:rPr>
        <w:pict>
          <v:roundrect id="_x0000_s1136" style="position:absolute;margin-left:307pt;margin-top:11.35pt;width:157.85pt;height:84.15pt;z-index:251697152" arcsize="10923f" fillcolor="white [3201]" strokecolor="#9bbb59 [3206]" strokeweight="1pt">
            <v:stroke dashstyle="dash"/>
            <v:shadow color="#868686"/>
            <v:textbox>
              <w:txbxContent>
                <w:p w:rsidR="003105C4" w:rsidRPr="003105C4" w:rsidRDefault="003105C4" w:rsidP="003105C4">
                  <w:pPr>
                    <w:spacing w:before="240" w:line="276" w:lineRule="auto"/>
                    <w:jc w:val="center"/>
                    <w:rPr>
                      <w:sz w:val="28"/>
                    </w:rPr>
                  </w:pPr>
                  <w:r w:rsidRPr="003105C4">
                    <w:rPr>
                      <w:sz w:val="32"/>
                    </w:rPr>
                    <w:t>Graniastosłup</w:t>
                  </w:r>
                  <w:r w:rsidRPr="003105C4">
                    <w:rPr>
                      <w:sz w:val="28"/>
                    </w:rPr>
                    <w:t xml:space="preserve"> </w:t>
                  </w:r>
                  <w:r w:rsidRPr="003105C4">
                    <w:rPr>
                      <w:sz w:val="36"/>
                    </w:rPr>
                    <w:t>czworokątny</w:t>
                  </w:r>
                </w:p>
              </w:txbxContent>
            </v:textbox>
          </v:roundrect>
        </w:pict>
      </w:r>
      <w:r>
        <w:rPr>
          <w:noProof/>
          <w:lang w:eastAsia="pl-PL"/>
        </w:rPr>
        <w:pict>
          <v:roundrect id="_x0000_s1141" style="position:absolute;margin-left:307pt;margin-top:517.95pt;width:157.85pt;height:84.15pt;z-index:251702272" arcsize="10923f" fillcolor="white [3201]" strokecolor="#4bacc6 [3208]" strokeweight="1pt">
            <v:stroke dashstyle="dash"/>
            <v:shadow color="#868686"/>
            <v:textbox>
              <w:txbxContent>
                <w:p w:rsidR="00280C8D" w:rsidRPr="003105C4" w:rsidRDefault="00280C8D" w:rsidP="00280C8D">
                  <w:pPr>
                    <w:spacing w:before="240" w:line="276" w:lineRule="auto"/>
                    <w:jc w:val="center"/>
                    <w:rPr>
                      <w:sz w:val="28"/>
                    </w:rPr>
                  </w:pPr>
                  <w:r w:rsidRPr="003105C4">
                    <w:rPr>
                      <w:sz w:val="32"/>
                    </w:rPr>
                    <w:t>Graniastosłup</w:t>
                  </w:r>
                  <w:r w:rsidRPr="003105C4">
                    <w:rPr>
                      <w:sz w:val="28"/>
                    </w:rPr>
                    <w:t xml:space="preserve"> </w:t>
                  </w:r>
                  <w:r>
                    <w:rPr>
                      <w:sz w:val="36"/>
                    </w:rPr>
                    <w:t>trójkątny</w:t>
                  </w:r>
                </w:p>
              </w:txbxContent>
            </v:textbox>
          </v:roundrect>
        </w:pict>
      </w:r>
      <w:r>
        <w:rPr>
          <w:noProof/>
          <w:lang w:eastAsia="pl-PL"/>
        </w:rPr>
        <w:pict>
          <v:roundrect id="_x0000_s1139" style="position:absolute;margin-left:307pt;margin-top:315.3pt;width:157.85pt;height:84.15pt;z-index:251700224" arcsize="10923f" fillcolor="white [3201]" strokecolor="#4f81bd [3204]" strokeweight="1pt">
            <v:stroke dashstyle="dash"/>
            <v:shadow color="#868686"/>
            <v:textbox>
              <w:txbxContent>
                <w:p w:rsidR="00280C8D" w:rsidRPr="003105C4" w:rsidRDefault="00280C8D" w:rsidP="00280C8D">
                  <w:pPr>
                    <w:spacing w:before="240" w:line="276" w:lineRule="auto"/>
                    <w:jc w:val="center"/>
                    <w:rPr>
                      <w:sz w:val="28"/>
                    </w:rPr>
                  </w:pPr>
                  <w:r w:rsidRPr="003105C4">
                    <w:rPr>
                      <w:sz w:val="32"/>
                    </w:rPr>
                    <w:t>Graniastosłup</w:t>
                  </w:r>
                  <w:r w:rsidRPr="003105C4">
                    <w:rPr>
                      <w:sz w:val="28"/>
                    </w:rPr>
                    <w:t xml:space="preserve"> </w:t>
                  </w:r>
                  <w:r w:rsidR="0025253E">
                    <w:rPr>
                      <w:sz w:val="36"/>
                    </w:rPr>
                    <w:t>sześciokątny</w:t>
                  </w:r>
                </w:p>
              </w:txbxContent>
            </v:textbox>
          </v:roundrect>
        </w:pict>
      </w:r>
      <w:r>
        <w:rPr>
          <w:noProof/>
          <w:lang w:eastAsia="pl-PL"/>
        </w:rPr>
        <w:pict>
          <v:roundrect id="_x0000_s1137" style="position:absolute;margin-left:307pt;margin-top:112.65pt;width:157.85pt;height:84.15pt;z-index:251698176" arcsize="10923f" fillcolor="white [3201]" strokecolor="#8064a2 [3207]" strokeweight="1pt">
            <v:stroke dashstyle="dash"/>
            <v:shadow color="#868686"/>
            <v:textbox>
              <w:txbxContent>
                <w:p w:rsidR="00280C8D" w:rsidRPr="003105C4" w:rsidRDefault="00280C8D" w:rsidP="00280C8D">
                  <w:pPr>
                    <w:spacing w:before="240" w:line="276" w:lineRule="auto"/>
                    <w:jc w:val="center"/>
                    <w:rPr>
                      <w:sz w:val="28"/>
                    </w:rPr>
                  </w:pPr>
                  <w:r w:rsidRPr="003105C4">
                    <w:rPr>
                      <w:sz w:val="32"/>
                    </w:rPr>
                    <w:t>Graniastosłup</w:t>
                  </w:r>
                  <w:r w:rsidRPr="003105C4">
                    <w:rPr>
                      <w:sz w:val="28"/>
                    </w:rPr>
                    <w:t xml:space="preserve"> </w:t>
                  </w:r>
                  <w:r w:rsidR="0025253E">
                    <w:rPr>
                      <w:sz w:val="36"/>
                    </w:rPr>
                    <w:t>prosty</w:t>
                  </w:r>
                </w:p>
              </w:txbxContent>
            </v:textbox>
          </v:roundrect>
        </w:pict>
      </w:r>
      <w:r>
        <w:rPr>
          <w:noProof/>
          <w:lang w:eastAsia="pl-PL"/>
        </w:rPr>
        <w:pict>
          <v:roundrect id="_x0000_s1140" style="position:absolute;margin-left:307pt;margin-top:416.6pt;width:157.85pt;height:84.15pt;z-index:251701248" arcsize="10923f" fillcolor="white [3201]" strokecolor="#f79646 [3209]" strokeweight="1pt">
            <v:stroke dashstyle="dash"/>
            <v:shadow color="#868686"/>
            <v:textbox>
              <w:txbxContent>
                <w:p w:rsidR="00280C8D" w:rsidRPr="003105C4" w:rsidRDefault="00280C8D" w:rsidP="00280C8D">
                  <w:pPr>
                    <w:spacing w:before="240" w:line="276" w:lineRule="auto"/>
                    <w:jc w:val="center"/>
                    <w:rPr>
                      <w:sz w:val="28"/>
                    </w:rPr>
                  </w:pPr>
                  <w:r w:rsidRPr="003105C4">
                    <w:rPr>
                      <w:sz w:val="32"/>
                    </w:rPr>
                    <w:t>Graniastosłup</w:t>
                  </w:r>
                  <w:r w:rsidRPr="003105C4">
                    <w:rPr>
                      <w:sz w:val="28"/>
                    </w:rPr>
                    <w:t xml:space="preserve"> </w:t>
                  </w:r>
                  <w:r w:rsidR="0025253E">
                    <w:rPr>
                      <w:sz w:val="36"/>
                    </w:rPr>
                    <w:t>pięciokątny</w:t>
                  </w:r>
                </w:p>
              </w:txbxContent>
            </v:textbox>
          </v:roundrect>
        </w:pict>
      </w:r>
      <w:r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4" o:spid="_x0000_s1105" type="#_x0000_t75" style="position:absolute;margin-left:-6.4pt;margin-top:394.2pt;width:129.05pt;height:186.55pt;z-index:251691008;visibility:visible" o:regroupid="2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17CtnDAAAA2wAAAA8AAABkcnMvZG93bnJldi54bWxEj0FrwkAUhO8F/8PyCl5K3WiLhOgqIVT0&#10;2ihob4/sMwnNvg272yT9991CocdhZr5htvvJdGIg51vLCpaLBARxZXXLtYLL+fCcgvABWWNnmRR8&#10;k4f9bvawxUzbkd9pKEMtIoR9hgqaEPpMSl81ZNAvbE8cvbt1BkOUrpba4RjhppOrJFlLgy3HhQZ7&#10;KhqqPssvoyC95m+mlP7pw6fFCY/Xm2O6KTV/nPINiEBT+A//tU9awcsr/H6JP0D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XsK2cMAAADbAAAADwAAAAAAAAAAAAAAAACf&#10;AgAAZHJzL2Rvd25yZXYueG1sUEsFBgAAAAAEAAQA9wAAAI8DAAAAAA==&#10;">
            <v:imagedata r:id="rId8" o:title="" croptop="5943f"/>
          </v:shape>
        </w:pict>
      </w:r>
      <w:r>
        <w:rPr>
          <w:noProof/>
          <w:lang w:eastAsia="pl-PL"/>
        </w:rPr>
        <w:pict>
          <v:group id="Grupa 19" o:spid="_x0000_s1113" style="position:absolute;margin-left:98.5pt;margin-top:575.9pt;width:94.1pt;height:109.45pt;z-index:251693056" coordorigin="61448,28168" coordsize="12485,20871" o:regroupid="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<v:shape id="AutoShape 44" o:spid="_x0000_s1114" type="#_x0000_t32" style="position:absolute;left:63924;top:49039;width:759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+GNQcMAAADbAAAADwAAAGRycy9kb3ducmV2LnhtbESPT4vCMBTE74LfITxhb2vqn12kGsUV&#10;dxFhD616fzTPtti8lCSr3W9vBMHjMDO/YRarzjTiSs7XlhWMhgkI4sLqmksFx8P3+wyED8gaG8uk&#10;4J88rJb93gJTbW+c0TUPpYgQ9ikqqEJoUyl9UZFBP7QtcfTO1hkMUbpSaoe3CDeNHCfJpzRYc1yo&#10;sKVNRcUl/zMK9ufL79R9/NR5N9GnxmyzbKO/lHobdOs5iEBdeIWf7Z1WMB7B40v8AXJ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fhjUHDAAAA2wAAAA8AAAAAAAAAAAAA&#10;AAAAoQIAAGRycy9kb3ducmV2LnhtbFBLBQYAAAAABAAEAPkAAACRAwAAAAA=&#10;" strokecolor="#00b050" strokeweight="1.5pt">
              <v:shadow color="#eeece1 [3214]"/>
            </v:shape>
            <v:group id="Grupa 22" o:spid="_x0000_s1115" style="position:absolute;left:61448;top:28168;width:12485;height:20871" coordorigin="61448,28168" coordsize="12485,208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<v:shapetype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AutoShape 27" o:spid="_x0000_s1116" type="#_x0000_t56" style="position:absolute;left:61536;top:28168;width:12324;height:863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A1wcMA&#10;AADbAAAADwAAAGRycy9kb3ducmV2LnhtbESP3YrCMBSE7xd8h3AE79ZUZUWqUXRhcdlFxR/Qy0Nz&#10;bIvNSWmitm9vBMHLYWa+YSaz2hTiRpXLLSvodSMQxInVOacKDvufzxEI55E1FpZJQUMOZtPWxwRj&#10;be+8pdvOpyJA2MWoIPO+jKV0SUYGXdeWxME728qgD7JKpa7wHuCmkP0oGkqDOYeFDEv6zii57K5G&#10;gVw3+Wm1+t98NWSJtu54Wvwtleq06/kYhKfav8Ov9q9W0B/A80v4AX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EA1wcMAAADbAAAADwAAAAAAAAAAAAAAAACYAgAAZHJzL2Rv&#10;d25yZXYueG1sUEsFBgAAAAAEAAQA9QAAAIgDAAAAAA==&#10;" filled="f" fillcolor="#4f81bd [3204]" strokecolor="#00b050" strokeweight="1.5pt">
                <v:shadow color="#eeece1 [3214]"/>
                <v:textbox style="mso-next-textbox:#AutoShape 27">
                  <w:txbxContent>
                    <w:p w:rsidR="003105C4" w:rsidRDefault="003105C4" w:rsidP="003105C4">
                      <w:pPr>
                        <w:pStyle w:val="NormalnyWeb"/>
                        <w:spacing w:before="0" w:beforeAutospacing="0" w:after="160" w:afterAutospacing="0" w:line="256" w:lineRule="auto"/>
                      </w:pPr>
                      <w:r>
                        <w:rPr>
                          <w:rFonts w:ascii="Calibri" w:eastAsia="Times New Roman" w:hAnsi="Calibri" w:cs="Calibri"/>
                          <w:color w:val="000000" w:themeColor="text1"/>
                          <w:kern w:val="24"/>
                          <w:sz w:val="22"/>
                          <w:szCs w:val="22"/>
                        </w:rPr>
                        <w:t> </w:t>
                      </w:r>
                    </w:p>
                  </w:txbxContent>
                </v:textbox>
              </v:shape>
              <v:shape id="AutoShape 34" o:spid="_x0000_s1117" type="#_x0000_t32" style="position:absolute;left:67690;top:28168;width:8;height:12148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Dci8MAAADbAAAADwAAAGRycy9kb3ducmV2LnhtbESPT4vCMBTE78J+h/AWvGlqEXG7RpGF&#10;BS+Cfyq7x0fzbKrNS2mi1m9vBMHjMDO/YWaLztbiSq2vHCsYDRMQxIXTFZcK8v3vYArCB2SNtWNS&#10;cCcPi/lHb4aZdjfe0nUXShEh7DNUYEJoMil9YciiH7qGOHpH11oMUbal1C3eItzWMk2SibRYcVww&#10;2NCPoeK8u1gFfnPWo//14Sv/M6c031N1WTZ3pfqf3fIbRKAuvMOv9korSMfw/BJ/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eA3IvDAAAA2wAAAA8AAAAAAAAAAAAA&#10;AAAAoQIAAGRycy9kb3ducmV2LnhtbFBLBQYAAAAABAAEAPkAAACRAwAAAAA=&#10;" strokecolor="#00b050" strokeweight="1.5pt">
                <v:stroke dashstyle="dash"/>
                <v:shadow color="#eeece1 [3214]"/>
              </v:shape>
              <v:shape id="AutoShape 35" o:spid="_x0000_s1118" type="#_x0000_t32" style="position:absolute;left:61448;top:31466;width:88;height:12278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du3cUAAADbAAAADwAAAGRycy9kb3ducmV2LnhtbESP0WrCQBRE34X+w3ILfdNNAzY2dQ1F&#10;LC0UH9R8wCV7TaLZuyG7MUm/vlso+DjMzBlmnY2mETfqXG1ZwfMiAkFcWF1zqSA/fcxXIJxH1thY&#10;JgUTOcg2D7M1ptoOfKDb0ZciQNilqKDyvk2ldEVFBt3CtsTBO9vOoA+yK6XucAhw08g4il6kwZrD&#10;QoUtbSsqrsfeKFhOr8mpv3xSEuf7Mt9dkh9H30o9PY7vbyA8jf4e/m9/aQXxEv6+hB8gN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Hdu3cUAAADbAAAADwAAAAAAAAAA&#10;AAAAAAChAgAAZHJzL2Rvd25yZXYueG1sUEsFBgAAAAAEAAQA+QAAAJMDAAAAAA==&#10;" strokecolor="#00b050" strokeweight="1.5pt">
                <v:shadow color="#eeece1 [3214]"/>
              </v:shape>
              <v:shape id="AutoShape 36" o:spid="_x0000_s1119" type="#_x0000_t32" style="position:absolute;left:63889;top:36803;width:21;height:1223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gVNcMAAADbAAAADwAAAGRycy9kb3ducmV2LnhtbESPQWvCQBSE70L/w/IKvenGtIpE19BK&#10;W4rgIVHvj+wzCWbfht2tpv++Kwgeh5n5hlnlg+nEhZxvLSuYThIQxJXVLdcKDvuv8QKED8gaO8uk&#10;4I885Oun0Qozba9c0KUMtYgQ9hkqaELoMyl91ZBBP7E9cfRO1hkMUbpaaofXCDedTJNkLg22HBca&#10;7GnTUHUuf42C7em8e3Oz77YcXvWxM59FsdEfSr08D+9LEIGG8Ajf2z9aQTqH25f4A+T6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gIFTXDAAAA2wAAAA8AAAAAAAAAAAAA&#10;AAAAoQIAAGRycy9kb3ducmV2LnhtbFBLBQYAAAAABAAEAPkAAACRAwAAAAA=&#10;" strokecolor="#00b050" strokeweight="1.5pt">
                <v:shadow color="#eeece1 [3214]"/>
              </v:shape>
              <v:shape id="AutoShape 37" o:spid="_x0000_s1120" type="#_x0000_t32" style="position:absolute;left:71508;top:36803;width:13;height:1223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SwrsQAAADbAAAADwAAAGRycy9kb3ducmV2LnhtbESPQWvCQBSE74X+h+UVvOlGra3ErNKK&#10;LVLoIWm9P7LPJCT7NuyuGv+9WxB6HGbmGybbDKYTZ3K+saxgOklAEJdWN1wp+P35GC9B+ICssbNM&#10;Cq7kYbN+fMgw1fbCOZ2LUIkIYZ+igjqEPpXSlzUZ9BPbE0fvaJ3BEKWrpHZ4iXDTyVmSvEiDDceF&#10;Gnva1lS2xcko+Dq2389u8dkUw1wfOrPL861+V2r0NLytQAQawn/43t5rBbNX+PsSf4Bc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RLCuxAAAANsAAAAPAAAAAAAAAAAA&#10;AAAAAKECAABkcnMvZG93bnJldi54bWxQSwUGAAAAAAQABAD5AAAAkgMAAAAA&#10;" strokecolor="#00b050" strokeweight="1.5pt">
                <v:shadow color="#eeece1 [3214]"/>
              </v:shape>
              <v:shape id="AutoShape 38" o:spid="_x0000_s1121" type="#_x0000_t32" style="position:absolute;left:73933;top:31509;width:0;height:1223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sk3MEAAADbAAAADwAAAGRycy9kb3ducmV2LnhtbERPz2vCMBS+D/Y/hDfwtqbTOUbXKCpz&#10;iLBDu+3+aJ5tsHkpSab1vzcHwePH97tcjrYXJ/LBOFbwkuUgiBunDbcKfn+2z+8gQkTW2DsmBRcK&#10;sFw8PpRYaHfmik51bEUK4VCggi7GoZAyNB1ZDJkbiBN3cN5iTNC3Uns8p3Dby2mev0mLhlNDhwNt&#10;OmqO9b9VsD8cv1/9/MvU40z/9fazqjZ6rdTkaVx9gIg0xrv45t5pBdM0Nn1JP0Aur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2yTcwQAAANsAAAAPAAAAAAAAAAAAAAAA&#10;AKECAABkcnMvZG93bnJldi54bWxQSwUGAAAAAAQABAD5AAAAjwMAAAAA&#10;" strokecolor="#00b050" strokeweight="1.5pt">
                <v:shadow color="#eeece1 [3214]"/>
              </v:shape>
              <v:shape id="AutoShape 40" o:spid="_x0000_s1122" type="#_x0000_t32" style="position:absolute;left:61448;top:40301;width:6223;height:339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FzFcIAAADbAAAADwAAAGRycy9kb3ducmV2LnhtbESPQYvCMBSE74L/ITzBm03tQdZqFFkQ&#10;vCzsakWPj+bZdG1eShO1/vvNguBxmJlvmOW6t424U+drxwqmSQqCuHS65kpBcdhOPkD4gKyxcUwK&#10;nuRhvRoOlphr9+Afuu9DJSKEfY4KTAhtLqUvDVn0iWuJo3dxncUQZVdJ3eEjwm0jszSdSYs1xwWD&#10;LX0aKq/7m1Xgv696ev46zouT+c2KA9W3TftUajzqNwsQgfrwDr/aO60gm8P/l/gD5O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YFzFcIAAADbAAAADwAAAAAAAAAAAAAA&#10;AAChAgAAZHJzL2Rvd25yZXYueG1sUEsFBgAAAAAEAAQA+QAAAJADAAAAAA==&#10;" strokecolor="#00b050" strokeweight="1.5pt">
                <v:stroke dashstyle="dash"/>
                <v:shadow color="#eeece1 [3214]"/>
              </v:shape>
              <v:shape id="AutoShape 42" o:spid="_x0000_s1123" type="#_x0000_t32" style="position:absolute;left:67690;top:40301;width:6223;height:339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y+SsIAAADbAAAADwAAAGRycy9kb3ducmV2LnhtbERPTWuDQBC9B/oflinkEupqCxJMNkFK&#10;pEJOtVLobXAnKnVnxd1E8++zh0KPj/e9Py5mEDeaXG9ZQRLFIIgbq3tuFdRfxcsWhPPIGgfLpOBO&#10;Do6Hp9UeM21n/qRb5VsRQthlqKDzfsykdE1HBl1kR+LAXexk0Ac4tVJPOIdwM8jXOE6lwZ5DQ4cj&#10;vXfU/FZXo+D8EW/LIv0ZN0Uym/w7qdO8OSm1fl7yHQhPi/8X/7lLreAtrA9fwg+Qh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Ay+SsIAAADbAAAADwAAAAAAAAAAAAAA&#10;AAChAgAAZHJzL2Rvd25yZXYueG1sUEsFBgAAAAAEAAQA+QAAAJADAAAAAA==&#10;" strokecolor="#00b050" strokeweight="1.5pt">
                <v:stroke dashstyle="dash"/>
                <v:shadow color="#eeece1 [3214]"/>
              </v:shape>
              <v:shape id="AutoShape 43" o:spid="_x0000_s1124" type="#_x0000_t32" style="position:absolute;left:61448;top:43729;width:2462;height:530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gbnMQAAADbAAAADwAAAGRycy9kb3ducmV2LnhtbESPT2sCMRTE7wW/Q3iCt5q1tkXWjWJF&#10;pRR62FXvj83bP7h5WZKo67dvCoUeh5n5DZOtB9OJGznfWlYwmyYgiEurW64VnI775wUIH5A1dpZJ&#10;wYM8rFejpwxTbe+c060ItYgQ9ikqaELoUyl92ZBBP7U9cfQq6wyGKF0ttcN7hJtOviTJuzTYclxo&#10;sKdtQ+WluBoFX9Xl+9W9HdpimOtzZ3Z5vtUfSk3Gw2YJItAQ/sN/7U+tYD6D3y/xB8jV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OBucxAAAANsAAAAPAAAAAAAAAAAA&#10;AAAAAKECAABkcnMvZG93bnJldi54bWxQSwUGAAAAAAQABAD5AAAAkgMAAAAA&#10;" strokecolor="#00b050" strokeweight="1.5pt">
                <v:shadow color="#eeece1 [3214]"/>
              </v:shape>
              <v:shape id="AutoShape 45" o:spid="_x0000_s1125" type="#_x0000_t32" style="position:absolute;left:71521;top:43744;width:2392;height:529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dgdMUAAADbAAAADwAAAGRycy9kb3ducmV2LnhtbESP3WrCQBSE74W+w3IK3tVNIzVtzCql&#10;KC2IF8Y8wCF7zE+zZ0N21din7xYKXg4z8w2TrUfTiQsNrrGs4HkWgSAurW64UlAct0+vIJxH1thZ&#10;JgU3crBePUwyTLW98oEuua9EgLBLUUHtfZ9K6cqaDLqZ7YmDd7KDQR/kUEk94DXATSfjKFpIgw2H&#10;hRp7+qip/M7PRsHL7S05nttPSuJiXxWbNvlxtFNq+ji+L0F4Gv09/N/+0grmMfx9CT9Ar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kdgdMUAAADbAAAADwAAAAAAAAAA&#10;AAAAAAChAgAAZHJzL2Rvd25yZXYueG1sUEsFBgAAAAAEAAQA+QAAAJMDAAAAAA==&#10;" strokecolor="#00b050" strokeweight="1.5pt">
                <v:shadow color="#eeece1 [3214]"/>
              </v:shape>
            </v:group>
          </v:group>
        </w:pict>
      </w:r>
      <w:r>
        <w:rPr>
          <w:b/>
          <w:bCs/>
          <w:noProof/>
          <w:color w:val="C00000"/>
          <w:sz w:val="44"/>
          <w:szCs w:val="36"/>
          <w:lang w:eastAsia="pl-PL"/>
        </w:rPr>
        <w:pict>
          <v:group id="Grupa 11" o:spid="_x0000_s1129" style="position:absolute;margin-left:140.25pt;margin-top:303.1pt;width:92.25pt;height:137.1pt;z-index:251696128" coordorigin="47376,3713" coordsize="216,225" o:regroupid="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<v:shapetype id="_x0000_t16" coordsize="21600,21600" o:spt="16" adj="5400" path="m@0,l0@0,,21600@1,21600,21600@2,21600,xem0@0nfl@1@0,21600,em@1@0nfl@1,21600e">
              <v:stroke joinstyle="miter"/>
              <v:formulas>
                <v:f eqn="val #0"/>
                <v:f eqn="sum width 0 #0"/>
                <v:f eqn="sum height 0 #0"/>
                <v:f eqn="mid height #0"/>
                <v:f eqn="prod @1 1 2"/>
                <v:f eqn="prod @2 1 2"/>
                <v:f eqn="mid width #0"/>
              </v:formulas>
              <v:path o:extrusionok="f" gradientshapeok="t" limo="10800,10800" o:connecttype="custom" o:connectlocs="@6,0;@4,@0;0,@3;@4,21600;@1,@3;21600,@5" o:connectangles="270,270,180,90,0,0" textboxrect="0,@0,@1,21600"/>
              <v:handles>
                <v:h position="topLeft,#0" switch="" yrange="0,21600"/>
              </v:handles>
              <o:complex v:ext="view"/>
            </v:shapetype>
            <v:shape id="AutoShape 7" o:spid="_x0000_s1130" type="#_x0000_t16" style="position:absolute;left:47376;top:3713;width:217;height:2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iNNMEA&#10;AADbAAAADwAAAGRycy9kb3ducmV2LnhtbERPzWrCQBC+C32HZQq9mU0Ta0N0DY1FKL2pfYAxO2aD&#10;2dmQXTV9+26h0Nt8fL+zribbixuNvnOs4DlJQRA3TnfcKvg67uYFCB+QNfaOScE3eag2D7M1ltrd&#10;eU+3Q2hFDGFfogITwlBK6RtDFn3iBuLInd1oMUQ4tlKPeI/htpdZmi6lxY5jg8GBtoaay+FqFWSX&#10;9+w8FXVXY75cGF+fXprPV6WeHqe3FYhAU/gX/7k/dJyfw+8v8QC5+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IjTTBAAAA2wAAAA8AAAAAAAAAAAAAAAAAmAIAAGRycy9kb3du&#10;cmV2LnhtbFBLBQYAAAAABAAEAPUAAACGAwAAAAA=&#10;" adj="5936" filled="f" strokecolor="#0070c0" strokeweight="1.5pt">
              <v:textbox style="mso-next-textbox:#AutoShape 7">
                <w:txbxContent>
                  <w:p w:rsidR="003105C4" w:rsidRDefault="003105C4" w:rsidP="003105C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line id="Line 8" o:spid="_x0000_s1131" style="position:absolute;flip:x;visibility:visible" from="47437,3713" to="47437,38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aQ98IAAADbAAAADwAAAGRycy9kb3ducmV2LnhtbERPTWvCQBC9F/oflhF6KbqxFKnRVYpg&#10;kXpqLJLjJDsm0exs2N1q/PduQfA2j/c582VvWnEm5xvLCsajBARxaXXDlYLf3Xr4AcIHZI2tZVJw&#10;JQ/LxfPTHFNtL/xD5yxUIoawT1FBHUKXSunLmgz6ke2II3ewzmCI0FVSO7zEcNPKtySZSIMNx4Ya&#10;O1rVVJ6yP6Mg19useP3a7FbldF9I/M7xeLVKvQz6zxmIQH14iO/ujY7z3+H/l3iAXN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4aQ98IAAADbAAAADwAAAAAAAAAAAAAA&#10;AAChAgAAZHJzL2Rvd25yZXYueG1sUEsFBgAAAAAEAAQA+QAAAJADAAAAAA==&#10;" strokecolor="#0070c0" strokeweight="1.5pt">
              <v:stroke dashstyle="dash"/>
            </v:line>
            <v:line id="Line 9" o:spid="_x0000_s1132" style="position:absolute;flip:y;visibility:visible" from="47376,3893" to="47437,39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o1bMIAAADbAAAADwAAAGRycy9kb3ducmV2LnhtbERPTWvCQBC9F/oflhF6KbqxUKnRVYpg&#10;kXpqLJLjJDsm0exs2N1q/PduQfA2j/c582VvWnEm5xvLCsajBARxaXXDlYLf3Xr4AcIHZI2tZVJw&#10;JQ/LxfPTHFNtL/xD5yxUIoawT1FBHUKXSunLmgz6ke2II3ewzmCI0FVSO7zEcNPKtySZSIMNx4Ya&#10;O1rVVJ6yP6Mg19useP3a7FbldF9I/M7xeLVKvQz6zxmIQH14iO/ujY7z3+H/l3iAXN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Mo1bMIAAADbAAAADwAAAAAAAAAAAAAA&#10;AAChAgAAZHJzL2Rvd25yZXYueG1sUEsFBgAAAAAEAAQA+QAAAJADAAAAAA==&#10;" strokecolor="#0070c0" strokeweight="1.5pt">
              <v:stroke dashstyle="dash"/>
            </v:line>
            <v:line id="Line 10" o:spid="_x0000_s1133" style="position:absolute;flip:x y;visibility:visible" from="47437,3893" to="47593,38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zX4MQAAADbAAAADwAAAGRycy9kb3ducmV2LnhtbESPQWsCMRCF74X+hzCCF9GkWlRWo7QF&#10;UeipWtDjsBl3F5PJsknX9d8boeBthvfmfW+W685Z0VITKs8a3kYKBHHuTcWFht/DZjgHESKyQeuZ&#10;NNwowHr1+rLEzPgr/1C7j4VIIRwy1FDGWGdShrwkh2Hka+KknX3jMKa1KaRp8JrCnZVjpabSYcWJ&#10;UGJNXyXll/2fS1y1GW+P7W5ymR1Oyn6Gwbv9Hmjd73UfCxCRuvg0/1/vTKo/hccvaQC5u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nNfgxAAAANsAAAAPAAAAAAAAAAAA&#10;AAAAAKECAABkcnMvZG93bnJldi54bWxQSwUGAAAAAAQABAD5AAAAkgMAAAAA&#10;" strokecolor="#0070c0" strokeweight="1.5pt">
              <v:stroke dashstyle="dash"/>
            </v:line>
            <v:line id="Łącznik prostoliniowy 17" o:spid="_x0000_s1134" style="position:absolute;visibility:visible" from="47593,3713" to="47593,38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XmrcIAAADbAAAADwAAAGRycy9kb3ducmV2LnhtbERPTWvCQBC9F/wPywje6iYVWomuEsSC&#10;Qi+xPehtyI5JNDsbdlcT/71bKPQ2j/c5y/VgWnEn5xvLCtJpAoK4tLrhSsHP9+frHIQPyBpby6Tg&#10;QR7Wq9HLEjNtey7ofgiViCHsM1RQh9BlUvqyJoN+ajviyJ2tMxgidJXUDvsYblr5liTv0mDDsaHG&#10;jjY1ldfDzSiYnXq3vfLluJdFWuTpZj7Luy+lJuMhX4AINIR/8Z97p+P8D/j9JR4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JXmrcIAAADbAAAADwAAAAAAAAAAAAAA&#10;AAChAgAAZHJzL2Rvd25yZXYueG1sUEsFBgAAAAAEAAQA+QAAAJADAAAAAA==&#10;" strokecolor="#0070c0" strokeweight="1.5pt"/>
          </v:group>
        </w:pict>
      </w:r>
      <w:r>
        <w:rPr>
          <w:b/>
          <w:bCs/>
          <w:noProof/>
          <w:color w:val="C00000"/>
          <w:sz w:val="44"/>
          <w:szCs w:val="36"/>
        </w:rPr>
        <w:pict>
          <v:group id="Grupa 90" o:spid="_x0000_s1092" style="position:absolute;margin-left:3.2pt;margin-top:200.8pt;width:123.2pt;height:170.3pt;z-index:251688960" coordorigin="61022,1846" coordsize="15648,216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<v:shape id="AutoShape 44" o:spid="_x0000_s1093" type="#_x0000_t32" style="position:absolute;left:62203;top:23435;width:7701;height: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za0cQAAADbAAAADwAAAGRycy9kb3ducmV2LnhtbESPQWvCQBSE74X+h+UVvOlGraXGrNKK&#10;LVLoIWm9P7LPJCT7NuyuGv+9WxB6HGbmGybbDKYTZ3K+saxgOklAEJdWN1wp+P35GL+C8AFZY2eZ&#10;FFzJw2b9+JBhqu2FczoXoRIRwj5FBXUIfSqlL2sy6Ce2J47e0TqDIUpXSe3wEuGmk7MkeZEGG44L&#10;Nfa0ralsi5NR8HVsv5/d4rMphrk+dGaX51v9rtToaXhbgQg0hP/wvb3XCpYz+PsSf4Bc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jNrRxAAAANsAAAAPAAAAAAAAAAAA&#10;AAAAAKECAABkcnMvZG93bnJldi54bWxQSwUGAAAAAAQABAD5AAAAkgMAAAAA&#10;" strokecolor="#c00000" strokeweight="1.5pt">
              <v:shadow color="#eeece1 [3214]"/>
            </v:shape>
            <v:shape id="AutoShape 27" o:spid="_x0000_s1094" style="position:absolute;left:64671;top:1846;width:11999;height:8017;visibility:visible;v-text-anchor:middle" coordsize="1199899,8016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IKkMIA&#10;AADbAAAADwAAAGRycy9kb3ducmV2LnhtbESP0WrCQBRE3wv+w3IF3+rGCsFGVxGpWPqiVT/gkr1m&#10;g9m7Mbsm6d93BcHHYWbOMItVbyvRUuNLxwom4wQEce50yYWC82n7PgPhA7LGyjEp+CMPq+XgbYGZ&#10;dh3/UnsMhYgQ9hkqMCHUmZQ+N2TRj11NHL2LayyGKJtC6ga7CLeV/EiSVFosOS4YrGljKL8e71bB&#10;137W7W4HF3pz2du2tGmXTn+UGg379RxEoD68ws/2t1bwOYXHl/g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UgqQwgAAANsAAAAPAAAAAAAAAAAAAAAAAJgCAABkcnMvZG93&#10;bnJldi54bWxQSwUGAAAAAAQABAD1AAAAhwMAAAAA&#10;" adj="-11796480,,5400" path="m,331805l698208,r501691,331804l850242,801667r-729185,l,331805xe" filled="f" fillcolor="#4f81bd [3204]" strokecolor="#c00000" strokeweight="1.5pt">
              <v:stroke joinstyle="miter"/>
              <v:shadow color="#eeece1 [3214]"/>
              <v:formulas/>
              <v:path o:connecttype="custom" o:connectlocs="0,331805;698208,0;1199899,331804;850242,801667;121057,801667;0,331805" o:connectangles="0,0,0,0,0,0" textboxrect="0,0,1199899,801667"/>
              <v:textbox>
                <w:txbxContent>
                  <w:p w:rsidR="003105C4" w:rsidRDefault="003105C4" w:rsidP="003105C4">
                    <w:pPr>
                      <w:pStyle w:val="NormalnyWeb"/>
                      <w:spacing w:before="0" w:beforeAutospacing="0" w:after="160" w:afterAutospacing="0" w:line="256" w:lineRule="auto"/>
                    </w:pPr>
                    <w:r>
                      <w:rPr>
                        <w:rFonts w:ascii="Calibri" w:eastAsia="Times New Roman" w:hAnsi="Calibri" w:cs="Calibri"/>
                        <w:color w:val="000000" w:themeColor="text1"/>
                        <w:kern w:val="24"/>
                        <w:sz w:val="22"/>
                        <w:szCs w:val="22"/>
                      </w:rPr>
                      <w:t> </w:t>
                    </w:r>
                  </w:p>
                </w:txbxContent>
              </v:textbox>
            </v:shape>
            <v:shape id="AutoShape 34" o:spid="_x0000_s1095" type="#_x0000_t32" style="position:absolute;left:68059;top:1846;width:3474;height:13432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8VbMMAAADbAAAADwAAAGRycy9kb3ducmV2LnhtbESPT4vCMBTE7wv7HcJb8LamiojtGkUW&#10;FrwI/qm4x0fzbKrNS2mi1m9vBMHjMDO/YabzztbiSq2vHCsY9BMQxIXTFZcK8t3f9wSED8gaa8ek&#10;4E4e5rPPjylm2t14Q9dtKEWEsM9QgQmhyaT0hSGLvu8a4ugdXWsxRNmWUrd4i3Bby2GSjKXFiuOC&#10;wYZ+DRXn7cUq8OuzHvyv9ml+MKdhvqPqsmjuSvW+usUPiEBdeIdf7aVWkI7g+SX+ADl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Q/FWzDAAAA2wAAAA8AAAAAAAAAAAAA&#10;AAAAoQIAAGRycy9kb3ducmV2LnhtbFBLBQYAAAAABAAEAPkAAACRAwAAAAA=&#10;" strokecolor="#c00000" strokeweight="1.5pt">
              <v:stroke dashstyle="dash"/>
              <v:shadow color="#eeece1 [3214]"/>
            </v:shape>
            <v:shape id="AutoShape 35" o:spid="_x0000_s1096" type="#_x0000_t32" style="position:absolute;left:61022;top:5164;width:3649;height:13237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8inOsUAAADbAAAADwAAAGRycy9kb3ducmV2LnhtbESP0WrCQBRE3wv+w3KFvtWNgk0TXUVE&#10;aaH0oSYfcMlek2j2bsiuJunXdwsFH4eZOcOst4NpxJ06V1tWMJ9FIIgLq2suFeTZ8eUNhPPIGhvL&#10;pGAkB9vN5GmNqbY9f9P95EsRIOxSVFB536ZSuqIig25mW+LgnW1n0AfZlVJ32Ae4aeQiil6lwZrD&#10;QoUt7SsqrqebUbAckzi7Xd4pXuRfZX64xD+OPpV6ng67FQhPg3+E/9sfWkGyhL8v4QfIz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8inOsUAAADbAAAADwAAAAAAAAAA&#10;AAAAAAChAgAAZHJzL2Rvd25yZXYueG1sUEsFBgAAAAAEAAQA+QAAAJMDAAAAAA==&#10;" strokecolor="#c00000" strokeweight="1.5pt">
              <v:shadow color="#eeece1 [3214]"/>
            </v:shape>
            <v:shape id="AutoShape 36" o:spid="_x0000_s1097" type="#_x0000_t32" style="position:absolute;left:62225;top:9863;width:3657;height:13609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o5TcMAAADbAAAADwAAAGRycy9kb3ducmV2LnhtbESP0YrCMBRE3xf2H8Jd8G1NFbTaNYqI&#10;oiD7YO0HXJq7bbW5KU3U6tcbYcHHYWbOMLNFZ2pxpdZVlhUM+hEI4tzqigsF2XHzPQHhPLLG2jIp&#10;uJODxfzzY4aJtjc+0DX1hQgQdgkqKL1vEildXpJB17cNcfD+bGvQB9kWUrd4C3BTy2EUjaXBisNC&#10;iQ2tSsrP6cUoGN2n8fFy2lI8zH6LbH2KH472SvW+uuUPCE+df4f/2zutYDqG15fwA+T8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caOU3DAAAA2wAAAA8AAAAAAAAAAAAA&#10;AAAAoQIAAGRycy9kb3ducmV2LnhtbFBLBQYAAAAABAAEAPkAAACRAwAAAAA=&#10;" strokecolor="#c00000" strokeweight="1.5pt">
              <v:shadow color="#eeece1 [3214]"/>
            </v:shape>
            <v:shape id="AutoShape 37" o:spid="_x0000_s1098" type="#_x0000_t32" style="position:absolute;left:69796;top:9863;width:3378;height:13572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ac1sUAAADbAAAADwAAAGRycy9kb3ducmV2LnhtbESP0WrCQBRE3wv+w3ILfaubCjZN6iZI&#10;qVQQH5rkAy7Z2yQ2ezdkV41+fVcQ+jjMzBlmlU+mFycaXWdZwcs8AkFcW91xo6AqN89vIJxH1thb&#10;JgUXcpBns4cVptqe+ZtOhW9EgLBLUUHr/ZBK6eqWDLq5HYiD92NHgz7IsZF6xHOAm14uouhVGuw4&#10;LLQ40EdL9W9xNAqWlyQuj4cvihfVvqk+D/HV0U6pp8dp/Q7C0+T/w/f2VitIYrh9CT9AZ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Fac1sUAAADbAAAADwAAAAAAAAAA&#10;AAAAAAChAgAAZHJzL2Rvd25yZXYueG1sUEsFBgAAAAAEAAQA+QAAAJMDAAAAAA==&#10;" strokecolor="#c00000" strokeweight="1.5pt">
              <v:shadow color="#eeece1 [3214]"/>
            </v:shape>
            <v:shape id="AutoShape 38" o:spid="_x0000_s1099" type="#_x0000_t32" style="position:absolute;left:73161;top:5164;width:3509;height:13212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kIpMAAAADbAAAADwAAAGRycy9kb3ducmV2LnhtbERPy4rCMBTdD/gP4QruxlRBq7VRRBQH&#10;hlmo/YBLc+3D5qY0Uet8vVkMzPJw3ummN414UOcqywom4wgEcW51xYWC7HL4XIBwHlljY5kUvMjB&#10;Zj34SDHR9sknepx9IUIIuwQVlN63iZQuL8mgG9uWOHBX2xn0AXaF1B0+Q7hp5DSK5tJgxaGhxJZ2&#10;JeW3890omL2W8eVeHymeZj9Ftq/jX0ffSo2G/XYFwlPv/8V/7i+tYBnGhi/hB8j1G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nJCKTAAAAA2wAAAA8AAAAAAAAAAAAAAAAA&#10;oQIAAGRycy9kb3ducmV2LnhtbFBLBQYAAAAABAAEAPkAAACOAwAAAAA=&#10;" strokecolor="#c00000" strokeweight="1.5pt">
              <v:shadow color="#eeece1 [3214]"/>
            </v:shape>
            <v:shape id="AutoShape 40" o:spid="_x0000_s1100" type="#_x0000_t32" style="position:absolute;left:61040;top:15278;width:6931;height:3098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668sIAAADbAAAADwAAAGRycy9kb3ducmV2LnhtbESPQYvCMBSE7wv+h/AEb9tUD2KrUWRB&#10;8LKwqxU9Pppn07V5KU3U+u83guBxmJlvmMWqt424UedrxwrGSQqCuHS65kpBsd98zkD4gKyxcUwK&#10;HuRhtRx8LDDX7s6/dNuFSkQI+xwVmBDaXEpfGrLoE9cSR+/sOoshyq6SusN7hNtGTtJ0Ki3WHBcM&#10;tvRlqLzsrlaB/7no8en7kBVH8zcp9lRf1+1DqdGwX89BBOrDO/xqb7WCLIPnl/gD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j668sIAAADbAAAADwAAAAAAAAAAAAAA&#10;AAChAgAAZHJzL2Rvd25yZXYueG1sUEsFBgAAAAAEAAQA+QAAAJADAAAAAA==&#10;" strokecolor="#c00000" strokeweight="1.5pt">
              <v:stroke dashstyle="dash"/>
              <v:shadow color="#eeece1 [3214]"/>
            </v:shape>
            <v:shape id="AutoShape 42" o:spid="_x0000_s1101" type="#_x0000_t32" style="position:absolute;left:68059;top:15278;width:5136;height:309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HJtcUAAADcAAAADwAAAGRycy9kb3ducmV2LnhtbESPQWvDMAyF74P+B6PCLqO1s0Moad0S&#10;xsIKO60rhd5ErCZhsRxir8n+/XQY7Cbxnt77tDvMvld3GmMX2EK2NqCI6+A6biycP6vVBlRMyA77&#10;wGThhyIc9ouHHRYuTPxB91NqlIRwLNBCm9JQaB3rljzGdRiIRbuF0WOSdWy0G3GScN/rZ2Ny7bFj&#10;aWhxoJeW6q/Tt7fw/mY2xyq/Dk9VNvnykp3zsn619nE5l1tQieb0b/67PjrBN4Ivz8gEev8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kHJtcUAAADcAAAADwAAAAAAAAAA&#10;AAAAAAChAgAAZHJzL2Rvd25yZXYueG1sUEsFBgAAAAAEAAQA+QAAAJMDAAAAAA==&#10;" strokecolor="#c00000" strokeweight="1.5pt">
              <v:stroke dashstyle="dash"/>
              <v:shadow color="#eeece1 [3214]"/>
            </v:shape>
            <v:shape id="AutoShape 43" o:spid="_x0000_s1102" type="#_x0000_t32" style="position:absolute;left:61040;top:18376;width:1163;height:505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IovcIAAADcAAAADwAAAGRycy9kb3ducmV2LnhtbERPTWvCQBC9C/0PyxR6M5u0Wkp0Da20&#10;RQQPSet9yI5JMDsbdrea/ntXELzN433OshhNL07kfGdZQZakIIhrqztuFPz+fE3fQPiArLG3TAr+&#10;yUOxepgsMdf2zCWdqtCIGMI+RwVtCEMupa9bMugTOxBH7mCdwRCha6R2eI7hppfPafoqDXYcG1oc&#10;aN1Sfaz+jILt4bibufl3V40vet+bz7Jc6w+lnh7H9wWIQGO4i2/ujY7z0wyuz8QL5O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PIovcIAAADcAAAADwAAAAAAAAAAAAAA&#10;AAChAgAAZHJzL2Rvd25yZXYueG1sUEsFBgAAAAAEAAQA+QAAAJADAAAAAA==&#10;" strokecolor="#c00000" strokeweight="1.5pt">
              <v:shadow color="#eeece1 [3214]"/>
            </v:shape>
            <v:shape id="AutoShape 45" o:spid="_x0000_s1103" type="#_x0000_t32" style="position:absolute;left:69904;top:18376;width:3257;height:5062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v7WMIAAADcAAAADwAAAGRycy9kb3ducmV2LnhtbERPzYrCMBC+L/gOYQRva2rBrVajiOzi&#10;guxB7QMMzdhWm0lpolaf3gjC3ubj+535sjO1uFLrKssKRsMIBHFudcWFguzw8zkB4TyyxtoyKbiT&#10;g+Wi9zHHVNsb7+i694UIIexSVFB636RSurwkg25oG+LAHW1r0AfYFlK3eAvhppZxFH1JgxWHhhIb&#10;WpeUn/cXo2B8nyaHy2lDSZz9Fdn3KXk42io16HerGQhPnf8Xv92/OsyPYng9Ey6Qi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kv7WMIAAADcAAAADwAAAAAAAAAAAAAA&#10;AAChAgAAZHJzL2Rvd25yZXYueG1sUEsFBgAAAAAEAAQA+QAAAJADAAAAAA==&#10;" strokecolor="#c00000" strokeweight="1.5pt">
              <v:shadow color="#eeece1 [3214]"/>
            </v:shape>
          </v:group>
        </w:pict>
      </w:r>
    </w:p>
    <w:sectPr w:rsidR="00AC79E1" w:rsidRPr="00A966BE" w:rsidSect="00A966BE">
      <w:headerReference w:type="default" r:id="rId9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6C2" w:rsidRDefault="008D76C2">
      <w:pPr>
        <w:spacing w:after="0" w:line="240" w:lineRule="auto"/>
      </w:pPr>
      <w:r>
        <w:separator/>
      </w:r>
    </w:p>
  </w:endnote>
  <w:endnote w:type="continuationSeparator" w:id="0">
    <w:p w:rsidR="008D76C2" w:rsidRDefault="008D7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6C2" w:rsidRDefault="008D76C2">
      <w:pPr>
        <w:spacing w:after="0" w:line="240" w:lineRule="auto"/>
      </w:pPr>
      <w:r>
        <w:separator/>
      </w:r>
    </w:p>
  </w:footnote>
  <w:footnote w:type="continuationSeparator" w:id="0">
    <w:p w:rsidR="008D76C2" w:rsidRDefault="008D7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317" w:rsidRDefault="009A3572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4098" type="#_x0000_t202" style="position:absolute;margin-left:548.45pt;margin-top:231.5pt;width:32.25pt;height:378.9pt;z-index: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" filled="f" fillcolor="#666" stroked="f" strokeweight=".5pt">
          <v:path arrowok="t"/>
          <v:textbox style="layout-flow:vertical;mso-layout-flow-alt:bottom-to-top">
            <w:txbxContent>
              <w:p w:rsidR="00941317" w:rsidRPr="002C4363" w:rsidRDefault="00941317">
                <w:pPr>
                  <w:jc w:val="center"/>
                  <w:rPr>
                    <w:color w:val="FFFFFF"/>
                  </w:rPr>
                </w:pPr>
                <w:r w:rsidRPr="00A966BE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Przykłady graniastosłupa</w:t>
                </w:r>
                <w:r w:rsidRPr="0045028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450286">
                  <w:rPr>
                    <w:color w:val="FFFFFF"/>
                  </w:rPr>
                  <w:t xml:space="preserve"> 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941317" w:rsidRPr="002C4363" w:rsidRDefault="00941317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4097" style="position:absolute;margin-left:541.75pt;margin-top:0;width:53.6pt;height:841.95pt;z-index:-251659264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" fillcolor="#5d417e" strokecolor="#795d9b">
          <v:fill color2="#7b57a8" rotate="t" angle="180" colors="0 #5d417e;52429f #7b58a6;1 #7b57a8" focus="100%" type="gradient">
            <o:fill v:ext="view" type="gradientUnscaled"/>
          </v:fill>
          <v:shadow on="t" color="black" opacity="22936f" origin=",.5" offset="0,.63889mm"/>
          <v:path arrowok="t"/>
          <v:textbox>
            <w:txbxContent>
              <w:p w:rsidR="00941317" w:rsidRDefault="00941317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49F30D3"/>
    <w:multiLevelType w:val="hybridMultilevel"/>
    <w:tmpl w:val="2C30889E"/>
    <w:lvl w:ilvl="0" w:tplc="577C9AF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E36C0A" w:themeColor="accent6" w:themeShade="BF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866"/>
        </w:tabs>
        <w:ind w:left="1866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43420810"/>
    <w:multiLevelType w:val="hybridMultilevel"/>
    <w:tmpl w:val="0D583212"/>
    <w:lvl w:ilvl="0" w:tplc="577C9AF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E36C0A" w:themeColor="accent6" w:themeShade="BF"/>
        <w:sz w:val="32"/>
        <w:szCs w:val="32"/>
      </w:rPr>
    </w:lvl>
    <w:lvl w:ilvl="1" w:tplc="BBDC6906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bCs w:val="0"/>
        <w:i w:val="0"/>
        <w:iCs w:val="0"/>
        <w:color w:val="E36C0A" w:themeColor="accent6" w:themeShade="BF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9046F24"/>
    <w:multiLevelType w:val="hybridMultilevel"/>
    <w:tmpl w:val="93C4557C"/>
    <w:lvl w:ilvl="0" w:tplc="F2F2B74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526A05FD"/>
    <w:multiLevelType w:val="hybridMultilevel"/>
    <w:tmpl w:val="CC069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5717A8"/>
    <w:multiLevelType w:val="multilevel"/>
    <w:tmpl w:val="FE860F3A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C2532B2"/>
    <w:multiLevelType w:val="hybridMultilevel"/>
    <w:tmpl w:val="A846F162"/>
    <w:lvl w:ilvl="0" w:tplc="577C9AF6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  <w:i w:val="0"/>
        <w:iCs w:val="0"/>
        <w:color w:val="E36C0A" w:themeColor="accent6" w:themeShade="BF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789"/>
        </w:tabs>
        <w:ind w:left="1789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16"/>
  </w:num>
  <w:num w:numId="18">
    <w:abstractNumId w:val="15"/>
  </w:num>
  <w:num w:numId="19">
    <w:abstractNumId w:val="8"/>
  </w:num>
  <w:num w:numId="20">
    <w:abstractNumId w:val="17"/>
  </w:num>
  <w:num w:numId="21">
    <w:abstractNumId w:val="11"/>
  </w:num>
  <w:num w:numId="22">
    <w:abstractNumId w:val="5"/>
  </w:num>
  <w:num w:numId="23">
    <w:abstractNumId w:val="6"/>
  </w:num>
  <w:num w:numId="24">
    <w:abstractNumId w:val="12"/>
  </w:num>
  <w:num w:numId="25">
    <w:abstractNumId w:val="10"/>
  </w:num>
  <w:num w:numId="26">
    <w:abstractNumId w:val="13"/>
  </w:num>
  <w:num w:numId="27">
    <w:abstractNumId w:val="14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100">
      <o:colormenu v:ext="edit" strokecolor="#00b050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253E"/>
    <w:rsid w:val="00254E25"/>
    <w:rsid w:val="00267346"/>
    <w:rsid w:val="00272A30"/>
    <w:rsid w:val="00280C8D"/>
    <w:rsid w:val="00282A47"/>
    <w:rsid w:val="002843F1"/>
    <w:rsid w:val="002957F1"/>
    <w:rsid w:val="0029581D"/>
    <w:rsid w:val="002B424A"/>
    <w:rsid w:val="002B65A3"/>
    <w:rsid w:val="002C2BC9"/>
    <w:rsid w:val="002C4363"/>
    <w:rsid w:val="002E7CAF"/>
    <w:rsid w:val="003012F8"/>
    <w:rsid w:val="003105C4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50D3"/>
    <w:rsid w:val="003D5B88"/>
    <w:rsid w:val="003F6AB7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4F46A1"/>
    <w:rsid w:val="00524E3C"/>
    <w:rsid w:val="00525657"/>
    <w:rsid w:val="00526002"/>
    <w:rsid w:val="00533D49"/>
    <w:rsid w:val="00541E77"/>
    <w:rsid w:val="00567D35"/>
    <w:rsid w:val="00570148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2F5"/>
    <w:rsid w:val="005E1805"/>
    <w:rsid w:val="005E31C7"/>
    <w:rsid w:val="005E5D03"/>
    <w:rsid w:val="00602A02"/>
    <w:rsid w:val="006055F4"/>
    <w:rsid w:val="006369DA"/>
    <w:rsid w:val="00637734"/>
    <w:rsid w:val="00656333"/>
    <w:rsid w:val="0066326B"/>
    <w:rsid w:val="006633E8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84236"/>
    <w:rsid w:val="00786B2F"/>
    <w:rsid w:val="007A1EF6"/>
    <w:rsid w:val="007A5143"/>
    <w:rsid w:val="007B4978"/>
    <w:rsid w:val="007B7B9E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3A68"/>
    <w:rsid w:val="00886633"/>
    <w:rsid w:val="008A2553"/>
    <w:rsid w:val="008A7D0B"/>
    <w:rsid w:val="008C3BDB"/>
    <w:rsid w:val="008D3515"/>
    <w:rsid w:val="008D76C2"/>
    <w:rsid w:val="008E0E29"/>
    <w:rsid w:val="008E3144"/>
    <w:rsid w:val="008F2AF5"/>
    <w:rsid w:val="008F7EA5"/>
    <w:rsid w:val="00911D3A"/>
    <w:rsid w:val="0092452D"/>
    <w:rsid w:val="00937563"/>
    <w:rsid w:val="00941317"/>
    <w:rsid w:val="00942478"/>
    <w:rsid w:val="009554A9"/>
    <w:rsid w:val="0095731E"/>
    <w:rsid w:val="00961005"/>
    <w:rsid w:val="00965137"/>
    <w:rsid w:val="00965759"/>
    <w:rsid w:val="00986499"/>
    <w:rsid w:val="00995842"/>
    <w:rsid w:val="009A011D"/>
    <w:rsid w:val="009A0611"/>
    <w:rsid w:val="009A3572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A4DAD"/>
    <w:rsid w:val="00AB20C3"/>
    <w:rsid w:val="00AB5BDA"/>
    <w:rsid w:val="00AB728F"/>
    <w:rsid w:val="00AB791E"/>
    <w:rsid w:val="00AC5703"/>
    <w:rsid w:val="00AC79E1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568B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55C05"/>
    <w:rsid w:val="00D61106"/>
    <w:rsid w:val="00D623FB"/>
    <w:rsid w:val="00D62D67"/>
    <w:rsid w:val="00D6553D"/>
    <w:rsid w:val="00D75403"/>
    <w:rsid w:val="00D90B1D"/>
    <w:rsid w:val="00D91B3A"/>
    <w:rsid w:val="00DA1DCA"/>
    <w:rsid w:val="00DB718D"/>
    <w:rsid w:val="00DC28F1"/>
    <w:rsid w:val="00DC59C7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948F5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0">
      <o:colormenu v:ext="edit" strokecolor="#00b050"/>
    </o:shapedefaults>
    <o:shapelayout v:ext="edit">
      <o:idmap v:ext="edit" data="1"/>
      <o:rules v:ext="edit">
        <o:r id="V:Rule14" type="connector" idref="#AutoShape 44"/>
        <o:r id="V:Rule15" type="connector" idref="#AutoShape 34"/>
        <o:r id="V:Rule16" type="connector" idref="#AutoShape 35"/>
        <o:r id="V:Rule17" type="connector" idref="#AutoShape 36"/>
        <o:r id="V:Rule18" type="connector" idref="#AutoShape 37"/>
        <o:r id="V:Rule19" type="connector" idref="#AutoShape 38"/>
        <o:r id="V:Rule20" type="connector" idref="#AutoShape 40"/>
        <o:r id="V:Rule21" type="connector" idref="#AutoShape 42"/>
        <o:r id="V:Rule22" type="connector" idref="#AutoShape 43"/>
        <o:r id="V:Rule23" type="connector" idref="#AutoShape 45"/>
        <o:r id="V:Rule34" type="connector" idref="#AutoShape 74"/>
        <o:r id="V:Rule35" type="connector" idref="#AutoShape 45"/>
        <o:r id="V:Rule36" type="connector" idref="#AutoShape 44"/>
        <o:r id="V:Rule37" type="connector" idref="#AutoShape 75"/>
        <o:r id="V:Rule38" type="connector" idref="#AutoShape 35"/>
        <o:r id="V:Rule39" type="connector" idref="#AutoShape 34"/>
        <o:r id="V:Rule40" type="connector" idref="#AutoShape 76"/>
        <o:r id="V:Rule41" type="connector" idref="#AutoShape 40"/>
        <o:r id="V:Rule42" type="connector" idref="#AutoShape 42"/>
        <o:r id="V:Rule43" type="connector" idref="#AutoShape 38"/>
        <o:r id="V:Rule44" type="connector" idref="#AutoShape 43"/>
        <o:r id="V:Rule45" type="connector" idref="#AutoShape 36"/>
        <o:r id="V:Rule46" type="connector" idref="#AutoShape 37"/>
      </o:rules>
      <o:regrouptable v:ext="edit">
        <o:entry new="1" old="0"/>
        <o:entry new="2" old="0"/>
        <o:entry new="3" old="0"/>
        <o:entry new="4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paragraph" w:styleId="NormalnyWeb">
    <w:name w:val="Normal (Web)"/>
    <w:basedOn w:val="Normalny"/>
    <w:uiPriority w:val="99"/>
    <w:semiHidden/>
    <w:unhideWhenUsed/>
    <w:rsid w:val="00AA4DA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48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897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 Przykłady graniastosłupa</vt:lpstr>
    </vt:vector>
  </TitlesOfParts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 Przykłady graniastosłupa</dc:title>
  <dc:subject>Graniastosłup</dc:subject>
  <dc:creator>Ania</dc:creator>
  <cp:keywords>Bryła, graniastosłup, podstawa, krawędź, wierzchołek</cp:keywords>
  <cp:lastModifiedBy>Ania</cp:lastModifiedBy>
  <cp:revision>5</cp:revision>
  <cp:lastPrinted>2013-08-31T12:21:00Z</cp:lastPrinted>
  <dcterms:created xsi:type="dcterms:W3CDTF">2013-08-30T22:08:00Z</dcterms:created>
  <dcterms:modified xsi:type="dcterms:W3CDTF">2013-08-31T12:23:00Z</dcterms:modified>
</cp:coreProperties>
</file>